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Folha de Registro da Sessão de Mentoria</w:t>
      </w:r>
    </w:p>
    <w:p>
      <w:r>
        <w:t>Esta folha tem como objetivo registrar os principais aspectos de cada encontro entre mentor e mentorado. Ela contribui para o acompanhamento da evolução do processo de mentoria.</w:t>
      </w:r>
    </w:p>
    <w:p>
      <w:r>
        <w:t>👤 Nome do Mentorado: ____________________________</w:t>
      </w:r>
    </w:p>
    <w:p>
      <w:r>
        <w:t>📅 Data da Sessão: ____________________________</w:t>
      </w:r>
    </w:p>
    <w:p>
      <w:r>
        <w:t>🎯 Objetivo da Sessão:</w:t>
      </w:r>
    </w:p>
    <w:p>
      <w:r>
        <w:br/>
        <w:br/>
      </w:r>
    </w:p>
    <w:p>
      <w:r>
        <w:t>📌 Tópicos ou Temas Abordados:</w:t>
      </w:r>
    </w:p>
    <w:p>
      <w:r>
        <w:br/>
        <w:br/>
      </w:r>
    </w:p>
    <w:p>
      <w:r>
        <w:t>💬 Principais Reflexões e Contribuições:</w:t>
      </w:r>
    </w:p>
    <w:p>
      <w:r>
        <w:br/>
        <w:br/>
      </w:r>
    </w:p>
    <w:p>
      <w:r>
        <w:t>✅ Ações ou Combinados para o Mentor/Mentorado:</w:t>
      </w:r>
    </w:p>
    <w:p>
      <w:r>
        <w:br/>
        <w:br/>
      </w:r>
    </w:p>
    <w:p>
      <w:r>
        <w:t>🔄 Sugestão de Tema para Próximo Encontro:</w:t>
      </w:r>
    </w:p>
    <w:p>
      <w:r>
        <w:br/>
        <w:br/>
      </w:r>
    </w:p>
    <w:p>
      <w:r>
        <w:t>📝 Observações Adicionais:</w:t>
      </w:r>
    </w:p>
    <w:p>
      <w:r>
        <w:br/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